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4768486" name="e5338fb0-8c96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4538918" name="e5338fb0-8c96-11f0-b7ca-65da657fac9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67864567" name="ea597680-8c96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6691396" name="ea597680-8c96-11f0-b7ca-65da657fac9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VM-20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927836474" name="361f9c70-8ca1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8744327" name="361f9c70-8ca1-11f0-b7ca-65da657fac9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2110890908" name="37f1c460-8ca1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5341486" name="37f1c460-8ca1-11f0-b7ca-65da657fac9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3828652" name="d3e3aef0-8ca2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3777770" name="d3e3aef0-8ca2-11f0-b7ca-65da657fac9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5311216" name="da40dd40-8ca2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4963329" name="da40dd40-8ca2-11f0-b7ca-65da657fac9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48, 9650 Nesslau</w:t>
          </w:r>
        </w:p>
        <w:p>
          <w:pPr>
            <w:spacing w:before="0" w:after="0"/>
          </w:pPr>
          <w:r>
            <w:t>475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